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rpis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context</w:t>
            </w:r>
          </w:p>
        </w:tc>
        <w:tc>
          <w:tcPr>
            <w:tcW w:type="dxa" w:w="1984"/>
          </w:tcPr>
          <w:p>
            <w:r>
              <w:t>Evènement</w:t>
            </w:r>
          </w:p>
        </w:tc>
        <w:tc>
          <w:tcPr>
            <w:tcW w:type="dxa" w:w="1134"/>
          </w:tcPr>
          <w:p>
            <w:r>
              <w:t>cf. type event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regulation</w:t>
            </w:r>
          </w:p>
        </w:tc>
        <w:tc>
          <w:tcPr>
            <w:tcW w:type="dxa" w:w="1984"/>
          </w:tcPr>
          <w:p>
            <w:r>
              <w:t>Régulation médicale</w:t>
            </w:r>
          </w:p>
        </w:tc>
        <w:tc>
          <w:tcPr>
            <w:tcW w:type="dxa" w:w="1134"/>
          </w:tcPr>
          <w:p>
            <w:r>
              <w:t>cf. type regulation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intervention</w:t>
            </w:r>
          </w:p>
        </w:tc>
        <w:tc>
          <w:tcPr>
            <w:tcW w:type="dxa" w:w="1984"/>
          </w:tcPr>
          <w:p>
            <w:r>
              <w:t>Intervention</w:t>
            </w:r>
          </w:p>
        </w:tc>
        <w:tc>
          <w:tcPr>
            <w:tcW w:type="dxa" w:w="1134"/>
          </w:tcPr>
          <w:p>
            <w:r>
              <w:t>cf. type intervention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orientation</w:t>
            </w:r>
          </w:p>
        </w:tc>
        <w:tc>
          <w:tcPr>
            <w:tcW w:type="dxa" w:w="1984"/>
          </w:tcPr>
          <w:p>
            <w:r>
              <w:t>Décision d'orientation</w:t>
            </w:r>
          </w:p>
        </w:tc>
        <w:tc>
          <w:tcPr>
            <w:tcW w:type="dxa" w:w="1134"/>
          </w:tcPr>
          <w:p>
            <w:r>
              <w:t>cf. type orientation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event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du SAMU qui engage le SMUR</w:t>
            </w:r>
          </w:p>
        </w:tc>
        <w:tc>
          <w:tcPr>
            <w:tcW w:type="dxa" w:w="1134"/>
          </w:tcPr>
          <w:p>
            <w:r>
              <w:t>string</w:t>
              <w:br/>
              <w:t>(REGEX: ^[a-z]{2,3}\.[a-z]+\.\w*$)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Numéro du SAMU régulant la mission SMUR. </w:t>
              <w:br/>
              <w:t>A valoriser par fr.health.samuXXX :  {pays}.{domaine}.{organisation}</w:t>
              <w:br/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du dossier de régulation médicale (DRM)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Numéro du dossier SAMU à l’origine de la mission SMUR</w:t>
              <w:br/>
              <w:t xml:space="preserve">A valoriser par DRFR15DDXAAJJJ00000 : </w:t>
              <w:br/>
              <w:t>- DR = désignation d'un dossier sous forme abrégée,</w:t>
              <w:br/>
              <w:t>- FR : désigne le pays (FR = France),</w:t>
              <w:br/>
              <w:t>- 15 : désigne le fait que le dossier a été pris en charge par un SAMU / SAS,</w:t>
              <w:br/>
              <w:t>- DD : désigne le département où est situé le SAMU / SAS qui a traité le dossier,</w:t>
              <w:br/>
              <w:t>- X : lettre désignant le SAMU / SAS en cas de pluralité de SAMU / SAS sur le même département ou le troisième chiffre des DOM,</w:t>
              <w:br/>
              <w:t>- AA : année durant laquelle l’appel a été créé,</w:t>
              <w:br/>
              <w:t>- JJJ : désigne le jour de l'année (de 1j à 365j),\par</w:t>
              <w:br/>
              <w:t>- 00000 : numéro d’ordre chronologique du dossier dans la journée de référence ci-dessus.</w:t>
            </w:r>
          </w:p>
        </w:tc>
        <w:tc>
          <w:tcPr>
            <w:tcW w:type="dxa" w:w="1701"/>
          </w:tcPr>
          <w:p>
            <w:r>
              <w:t>DRFR15DDXAAJJJ00000</w:t>
            </w:r>
          </w:p>
        </w:tc>
      </w:tr>
      <w:tr>
        <w:tc>
          <w:tcPr>
            <w:tcW w:type="dxa" w:w="1701"/>
          </w:tcPr>
          <w:p>
            <w:r>
              <w:t>creationDate</w:t>
            </w:r>
          </w:p>
        </w:tc>
        <w:tc>
          <w:tcPr>
            <w:tcW w:type="dxa" w:w="1984"/>
          </w:tcPr>
          <w:p>
            <w:r>
              <w:t>Date et heure de création du dossier de régulation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decisionDate</w:t>
            </w:r>
          </w:p>
        </w:tc>
        <w:tc>
          <w:tcPr>
            <w:tcW w:type="dxa" w:w="1984"/>
          </w:tcPr>
          <w:p>
            <w:r>
              <w:t>Date et heure de la décision d’engagement du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ressourceFinessLegal</w:t>
            </w:r>
          </w:p>
        </w:tc>
        <w:tc>
          <w:tcPr>
            <w:tcW w:type="dxa" w:w="1984"/>
          </w:tcPr>
          <w:p>
            <w:r>
              <w:t xml:space="preserve">FINESS juridique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juridique établissement rattachement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ressourceFinessGeo</w:t>
            </w:r>
          </w:p>
        </w:tc>
        <w:tc>
          <w:tcPr>
            <w:tcW w:type="dxa" w:w="1984"/>
          </w:tcPr>
          <w:p>
            <w:r>
              <w:t xml:space="preserve">FINESS géographique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établissement rattachement SMUR ou antenne SMUR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ressourceStructure</w:t>
            </w:r>
          </w:p>
        </w:tc>
        <w:tc>
          <w:tcPr>
            <w:tcW w:type="dxa" w:w="1984"/>
          </w:tcPr>
          <w:p>
            <w:r>
              <w:t>Type de structure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9 = Antenne SMUR, 0 = SMUR général, 1 = SMUR pédiatrique, 2 = SMUR neonatal 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regulation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>Circonstances ayant données lieu à l’appel</w:t>
            </w:r>
          </w:p>
        </w:tc>
        <w:tc>
          <w:tcPr>
            <w:tcW w:type="dxa" w:w="1134"/>
          </w:tcPr>
          <w:p>
            <w:r>
              <w:t>cf. type whatsHappen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 xml:space="preserve">Motif de recours 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Niveau de médicalisation initial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 SI-SAMU-NIVSOIN.</w:t>
              <w:br/>
              <w:t xml:space="preserve">Permet de déduire avec la donnée "niveau de médicalisation du transport", si un UMHP est devenu un SMUR. 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du patient. </w:t>
              <w:br/>
              <w:t>A valoriser par {ID du SAMU qui engage le SMUR}.{ID du DRM}.P{numéro d’ordre chronologique} : fr.health.samu690.DRFR15DDXAAJJJ00001.P01</w:t>
            </w:r>
          </w:p>
        </w:tc>
        <w:tc>
          <w:tcPr>
            <w:tcW w:type="dxa" w:w="1701"/>
          </w:tcPr>
          <w:p>
            <w:r>
              <w:t>fr.health.samu690.patient.DRFR15DDXAAJJJ00001.1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de naissance du patient</w:t>
            </w:r>
          </w:p>
        </w:tc>
        <w:tc>
          <w:tcPr>
            <w:tcW w:type="dxa" w:w="1701"/>
          </w:tcPr>
          <w:p>
            <w:r>
              <w:t>17/02/1936</w:t>
            </w:r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>Sexe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NOS-NOMENC_SEXE)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Sexe du patient, suivant le libellé court de la nomenclature NOS-NOMENC_SEXE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  <w:tr>
        <w:tc>
          <w:tcPr>
            <w:tcW w:type="dxa" w:w="1701"/>
          </w:tcPr>
          <w:p>
            <w:r>
              <w:t>residentialAddress</w:t>
            </w:r>
          </w:p>
        </w:tc>
        <w:tc>
          <w:tcPr>
            <w:tcW w:type="dxa" w:w="1984"/>
          </w:tcPr>
          <w:p>
            <w:r>
              <w:t>Adresse de résidence</w:t>
            </w:r>
          </w:p>
        </w:tc>
        <w:tc>
          <w:tcPr>
            <w:tcW w:type="dxa" w:w="1134"/>
          </w:tcPr>
          <w:p>
            <w:r>
              <w:t>cf. type residentialAddress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intervention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Lieu d'intervention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Composition de l'équipage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smurStatus</w:t>
            </w:r>
          </w:p>
        </w:tc>
        <w:tc>
          <w:tcPr>
            <w:tcW w:type="dxa" w:w="1984"/>
          </w:tcPr>
          <w:p>
            <w:r>
              <w:t>Statuts des horaires du SMUR</w:t>
            </w:r>
          </w:p>
        </w:tc>
        <w:tc>
          <w:tcPr>
            <w:tcW w:type="dxa" w:w="1134"/>
          </w:tcPr>
          <w:p>
            <w:r>
              <w:t>cf. type resourceStatus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procedure</w:t>
            </w:r>
          </w:p>
        </w:tc>
        <w:tc>
          <w:tcPr>
            <w:tcW w:type="dxa" w:w="1984"/>
          </w:tcPr>
          <w:p>
            <w:r>
              <w:t>Actes réalisés par le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Précise aussi bien les actes réalisés par le SMUR sur le lieu de l'intervention à son arrivée que ceux réalisés avant son intervention. </w:t>
              <w:br/>
              <w:t>A valoriser avec un code de la nomenclature ACTES_SMUR(à venir).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Diagnostic principal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SMUR(à venir).</w:t>
            </w:r>
          </w:p>
        </w:tc>
        <w:tc>
          <w:tcPr>
            <w:tcW w:type="dxa" w:w="1701"/>
          </w:tcPr>
          <w:p>
            <w:r>
              <w:t>MD30.Z</w:t>
            </w:r>
          </w:p>
        </w:tc>
      </w:tr>
      <w:tr>
        <w:tc>
          <w:tcPr>
            <w:tcW w:type="dxa" w:w="1701"/>
          </w:tcPr>
          <w:p>
            <w:r>
              <w:t>associatedDiagnosis</w:t>
            </w:r>
          </w:p>
        </w:tc>
        <w:tc>
          <w:tcPr>
            <w:tcW w:type="dxa" w:w="1984"/>
          </w:tcPr>
          <w:p>
            <w:r>
              <w:t>Diagnostic associé  SMUR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Thésaurus SFMU-FEDORU.</w:t>
              <w:br/>
              <w:t>A valoriser par un code de la nomenclature Diagnostic SMUR (à venir).</w:t>
            </w:r>
          </w:p>
        </w:tc>
        <w:tc>
          <w:tcPr>
            <w:tcW w:type="dxa" w:w="1701"/>
          </w:tcPr>
          <w:p>
            <w:r>
              <w:t>8B22.1</w:t>
            </w:r>
          </w:p>
        </w:tc>
      </w:tr>
    </w:tbl>
    <w:p>
      <w:pPr>
        <w:pStyle w:val="Heading1"/>
      </w:pPr>
      <w:r>
        <w:t>orientation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devenir du patient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Indique si le patient est transporté ou non (Sans transport associé / avec transport associé). </w:t>
              <w:br/>
              <w:t>A valoriser par un code de la nomenclature SI SAMU-NOMENC_DEVENIR_PAT.</w:t>
              <w:br/>
              <w:t xml:space="preserve">Si le type d'orientation est sans transport associé, les objets Destination et Transport sont facultatifs. </w:t>
            </w:r>
          </w:p>
        </w:tc>
        <w:tc>
          <w:tcPr>
            <w:tcW w:type="dxa" w:w="1701"/>
          </w:tcPr>
          <w:p>
            <w:r>
              <w:t>TEMP</w:t>
            </w:r>
          </w:p>
        </w:tc>
      </w:tr>
      <w:tr>
        <w:tc>
          <w:tcPr>
            <w:tcW w:type="dxa" w:w="1701"/>
          </w:tcPr>
          <w:p>
            <w:r>
              <w:t>destination</w:t>
            </w:r>
          </w:p>
        </w:tc>
        <w:tc>
          <w:tcPr>
            <w:tcW w:type="dxa" w:w="1984"/>
          </w:tcPr>
          <w:p>
            <w:r>
              <w:t>Destination</w:t>
            </w:r>
          </w:p>
        </w:tc>
        <w:tc>
          <w:tcPr>
            <w:tcW w:type="dxa" w:w="1134"/>
          </w:tcPr>
          <w:p>
            <w:r>
              <w:t>cf. type destination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Transport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associée.</w:t>
            </w:r>
          </w:p>
        </w:tc>
        <w:tc>
          <w:tcPr>
            <w:tcW w:type="dxa" w:w="1701"/>
          </w:tcPr>
          <w:p>
            <w:r>
              <w:t>AVPAR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 court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Accident routier</w:t>
            </w:r>
          </w:p>
        </w:tc>
      </w:tr>
    </w:tbl>
    <w:p>
      <w:pPr>
        <w:pStyle w:val="Heading1"/>
      </w:pPr>
      <w:r>
        <w:t>residentialAddress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 de résidence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de résidence,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lieu d’intervention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code de la nomenclature CISU-Code_Type_de_lieu.</w:t>
            </w:r>
          </w:p>
        </w:tc>
        <w:tc>
          <w:tcPr>
            <w:tcW w:type="dxa" w:w="1701"/>
          </w:tcPr>
          <w:p>
            <w:r>
              <w:t>DOMPAV</w:t>
            </w:r>
          </w:p>
        </w:tc>
      </w:tr>
      <w:tr>
        <w:tc>
          <w:tcPr>
            <w:tcW w:type="dxa" w:w="1701"/>
          </w:tcPr>
          <w:p>
            <w:r>
              <w:t>finessGeo</w:t>
            </w:r>
          </w:p>
        </w:tc>
        <w:tc>
          <w:tcPr>
            <w:tcW w:type="dxa" w:w="1984"/>
          </w:tcPr>
          <w:p>
            <w:r>
              <w:t xml:space="preserve">FINESS géographique de l’établissement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Finess géographique et juridique de l’établissement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service</w:t>
            </w:r>
          </w:p>
        </w:tc>
        <w:tc>
          <w:tcPr>
            <w:tcW w:type="dxa" w:w="1984"/>
          </w:tcPr>
          <w:p>
            <w:r>
              <w:t xml:space="preserve">Unité fonctionnelle 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Unité fonctionnelle de l'établissement de santé. </w:t>
              <w:br/>
              <w:t xml:space="preserve">A renseigner uniquement si l'intervention a lieu dans un établissement de santé.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Adresse de l'intervention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doctor</w:t>
            </w:r>
          </w:p>
        </w:tc>
        <w:tc>
          <w:tcPr>
            <w:tcW w:type="dxa" w:w="1984"/>
          </w:tcPr>
          <w:p>
            <w:r>
              <w:t>Médecin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médecin compose l'équipe.</w:t>
              <w:br/>
              <w:t xml:space="preserve">Cette donnée peut être automatiquement déduite, dès que le nom et prénom du médecin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  <w:tr>
        <w:tc>
          <w:tcPr>
            <w:tcW w:type="dxa" w:w="1701"/>
          </w:tcPr>
          <w:p>
            <w:r>
              <w:t>nurse</w:t>
            </w:r>
          </w:p>
        </w:tc>
        <w:tc>
          <w:tcPr>
            <w:tcW w:type="dxa" w:w="1984"/>
          </w:tcPr>
          <w:p>
            <w:r>
              <w:t>Infirmier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infirmier compose l'équipe.</w:t>
              <w:br/>
              <w:t xml:space="preserve">Cette donnée peut être automatiquement déduite, dès que le nom et prénom de l'infirmier est saisi sur la tablette. </w:t>
            </w:r>
          </w:p>
        </w:tc>
        <w:tc>
          <w:tcPr>
            <w:tcW w:type="dxa" w:w="1701"/>
          </w:tcPr>
          <w:p>
            <w:r>
              <w:t>NON</w:t>
            </w:r>
          </w:p>
        </w:tc>
      </w:tr>
      <w:tr>
        <w:tc>
          <w:tcPr>
            <w:tcW w:type="dxa" w:w="1701"/>
          </w:tcPr>
          <w:p>
            <w:r>
              <w:t>driver</w:t>
            </w:r>
          </w:p>
        </w:tc>
        <w:tc>
          <w:tcPr>
            <w:tcW w:type="dxa" w:w="1984"/>
          </w:tcPr>
          <w:p>
            <w:r>
              <w:t>Ambulancier/Pilote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d'identifier si un ambulancier compose l'équipe.</w:t>
              <w:br/>
              <w:t xml:space="preserve">Cette donnée peut être automatiquement déduite, dès que le nom et prénom de l'ambulancier est saisi sur la tablette. </w:t>
            </w:r>
          </w:p>
        </w:tc>
        <w:tc>
          <w:tcPr>
            <w:tcW w:type="dxa" w:w="1701"/>
          </w:tcPr>
          <w:p>
            <w:r>
              <w:t>OUI</w:t>
            </w:r>
          </w:p>
        </w:tc>
      </w:tr>
    </w:tbl>
    <w:p>
      <w:pPr>
        <w:pStyle w:val="Heading1"/>
      </w:pPr>
      <w:r>
        <w:t>resourceStatus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departSmur</w:t>
            </w:r>
          </w:p>
        </w:tc>
        <w:tc>
          <w:tcPr>
            <w:tcW w:type="dxa" w:w="1984"/>
          </w:tcPr>
          <w:p>
            <w:r>
              <w:t>Date et heure du départ de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quitte sa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arrivedSmur</w:t>
            </w:r>
          </w:p>
        </w:tc>
        <w:tc>
          <w:tcPr>
            <w:tcW w:type="dxa" w:w="1984"/>
          </w:tcPr>
          <w:p>
            <w:r>
              <w:t>Date et heure de l’arrivée sur les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arrive sur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departLocation</w:t>
            </w:r>
          </w:p>
        </w:tc>
        <w:tc>
          <w:tcPr>
            <w:tcW w:type="dxa" w:w="1984"/>
          </w:tcPr>
          <w:p>
            <w:r>
              <w:t>Date et heure du départ des lieux de l’intervention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quitte les lieux de l'intervention.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arrivedDestination</w:t>
            </w:r>
          </w:p>
        </w:tc>
        <w:tc>
          <w:tcPr>
            <w:tcW w:type="dxa" w:w="1984"/>
          </w:tcPr>
          <w:p>
            <w:r>
              <w:t>Date et heure d’arrivée à destination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Date et heure à laquelle le SMUR qui transporte arrive à destination.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teamAvailable</w:t>
            </w:r>
          </w:p>
        </w:tc>
        <w:tc>
          <w:tcPr>
            <w:tcW w:type="dxa" w:w="1984"/>
          </w:tcPr>
          <w:p>
            <w:r>
              <w:t>Date et heure de disponibilité de l’équipe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disponible (dispose de tout les équipements pour faire une autre intervention).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returnSmur</w:t>
            </w:r>
          </w:p>
        </w:tc>
        <w:tc>
          <w:tcPr>
            <w:tcW w:type="dxa" w:w="1984"/>
          </w:tcPr>
          <w:p>
            <w:r>
              <w:t>Date et heure de retour à la base SMUR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Date et heure à laquelle le SMUR est de retour à la base. </w:t>
              <w:br/>
              <w:t>s'exprime au format ISO 8601 YYY-MM-DDThh:mm:ss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INSEE de la commune actuelle sur la base du Code Officiel géographique en vigueur. Obligatoire si le nom de la commune est renseigné.</w:t>
              <w:br/>
              <w:t xml:space="preserve">Le Code INSEE peut également précisé le pays d'intervention, si étranger. </w:t>
            </w:r>
          </w:p>
        </w:tc>
        <w:tc>
          <w:tcPr>
            <w:tcW w:type="dxa" w:w="1701"/>
          </w:tcPr>
          <w:p>
            <w:r>
              <w:t>92300</w:t>
            </w:r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officiel de la commune actuelle</w:t>
            </w:r>
          </w:p>
        </w:tc>
        <w:tc>
          <w:tcPr>
            <w:tcW w:type="dxa" w:w="1701"/>
          </w:tcPr>
          <w:p>
            <w:r>
              <w:t>Levallois-Perret</w:t>
            </w:r>
          </w:p>
        </w:tc>
      </w:tr>
    </w:tbl>
    <w:p>
      <w:pPr>
        <w:pStyle w:val="Heading1"/>
      </w:pPr>
      <w:r>
        <w:t>destination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destinationCountry</w:t>
            </w:r>
          </w:p>
        </w:tc>
        <w:tc>
          <w:tcPr>
            <w:tcW w:type="dxa" w:w="1984"/>
          </w:tcPr>
          <w:p>
            <w:r>
              <w:t>Pays de destination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destinationCategory</w:t>
            </w:r>
          </w:p>
        </w:tc>
        <w:tc>
          <w:tcPr>
            <w:tcW w:type="dxa" w:w="1984"/>
          </w:tcPr>
          <w:p>
            <w:r>
              <w:t>Catégorie de l'établissement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par le code de la nomenclature associée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healthcareType</w:t>
            </w:r>
          </w:p>
        </w:tc>
        <w:tc>
          <w:tcPr>
            <w:tcW w:type="dxa" w:w="1984"/>
          </w:tcPr>
          <w:p>
            <w:r>
              <w:t>Type d'activité de soins de l'unité fonctionnelle de destination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par le code de la nomenclature ActiviteOperationnelle (à venir).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finess</w:t>
            </w:r>
          </w:p>
        </w:tc>
        <w:tc>
          <w:tcPr>
            <w:tcW w:type="dxa" w:w="1984"/>
          </w:tcPr>
          <w:p>
            <w:r>
              <w:t>FINESS géographique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FINESS géographique de l’établissement de destination (9 chiffres)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Moyen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Précise le type de moyen engagé dans l'intervention (SMUR, TSU, HOSPIT, etc.). </w:t>
              <w:br/>
              <w:t>A valoriser par un code de la nomenclature SI-SAMU-TYPE_MOYEN.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 de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Précise le type de véhicule terrestre / aérien / maritime engagé dans l'intervention.</w:t>
              <w:br/>
              <w:t>A valoriser par un code de la nomenclature SI-SAMU-TYPE_VECTEUR.</w:t>
            </w:r>
          </w:p>
        </w:tc>
        <w:tc>
          <w:tcPr>
            <w:tcW w:type="dxa" w:w="1701"/>
          </w:tcPr>
          <w:p>
            <w:r>
              <w:t>AR, VLM, VSAV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Niveau de médicalisation du transport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d’équipe (médical, paramédicale, secouriste).</w:t>
              <w:br/>
              <w:t>A valoriser par un code de la nomenclature SI-SAMU-NIVSOIN.</w:t>
            </w:r>
          </w:p>
        </w:tc>
        <w:tc>
          <w:tcPr>
            <w:tcW w:type="dxa" w:w="1701"/>
          </w:tcPr>
          <w:p>
            <w:r>
              <w:t>PARAMED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070CBF-1E9D-4A94-86AF-B79CB7B58293}"/>
</file>

<file path=customXml/itemProps3.xml><?xml version="1.0" encoding="utf-8"?>
<ds:datastoreItem xmlns:ds="http://schemas.openxmlformats.org/officeDocument/2006/customXml" ds:itemID="{0FC4D57F-E597-4F56-8400-83D72D6AA51A}"/>
</file>

<file path=customXml/itemProps4.xml><?xml version="1.0" encoding="utf-8"?>
<ds:datastoreItem xmlns:ds="http://schemas.openxmlformats.org/officeDocument/2006/customXml" ds:itemID="{46DA9BF6-61B1-48B2-B560-9450E87CD9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